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35418099" name="e045c250-87d4-11f0-8c9d-3382302703f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0456981" name="e045c250-87d4-11f0-8c9d-3382302703fc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047693240" name="eeb80820-87d4-11f0-bf45-41ff4d91adc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58145051" name="eeb80820-87d4-11f0-bf45-41ff4d91adc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7045629" name="fdfcb920-87d4-11f0-840e-c1488880680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15294164" name="fdfcb920-87d4-11f0-840e-c14888806803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73443389" name="0b7ef9a0-87d5-11f0-a6a1-398862c11f3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40103343" name="0b7ef9a0-87d5-11f0-a6a1-398862c11f30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Parkett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29490795" name="1c7be1f0-87d5-11f0-ad37-41cf8b77f7d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36472669" name="1c7be1f0-87d5-11f0-ad37-41cf8b77f7d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70961494" name="3535fdc0-87d5-11f0-8dfc-4144643c253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46221532" name="3535fdc0-87d5-11f0-8dfc-4144643c253f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42857843" name="44d26bb0-87d5-11f0-bdce-c58202b7b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3736367" name="44d26bb0-87d5-11f0-bdce-c58202b7bc65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Gang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95898800" name="57af5ea0-87d5-11f0-8353-53288dc5ba4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225083" name="57af5ea0-87d5-11f0-8353-53288dc5ba4e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Gang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52940092" name="6cf206f0-87d5-11f0-b2d6-e1dc4a864c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89484469" name="6cf206f0-87d5-11f0-b2d6-e1dc4a864c40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Gang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76986912" name="7a820310-87d5-11f0-b6bd-85e56f971bc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36051810" name="7a820310-87d5-11f0-b6bd-85e56f971bc0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65443921" name="b0c80e10-87d5-11f0-bb5d-db5fed57c2e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96616396" name="b0c80e10-87d5-11f0-bb5d-db5fed57c2e8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55392483" name="c39dfc20-87d5-11f0-bf20-69497af5344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56577530" name="c39dfc20-87d5-11f0-bf20-69497af53446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31239730" name="d4cf61f0-87d5-11f0-8967-6fef6d79831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0310131" name="d4cf61f0-87d5-11f0-8967-6fef6d798319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45863679" name="e049eb90-87d5-11f0-9058-0f849d580e7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18049662" name="e049eb90-87d5-11f0-9058-0f849d580e71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Schlafzimmer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063433349" name="f4db1e30-87d5-11f0-88f6-b5c4ea06743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06269838" name="f4db1e30-87d5-11f0-88f6-b5c4ea067438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Schlafzimmer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87418056" name="0f6da380-87d6-11f0-9d58-057b246cc48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9233809" name="0f6da380-87d6-11f0-9d58-057b246cc483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Schlafzimmer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Teppich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25774442" name="1a54c6c0-87d6-11f0-9d21-17cf8912765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2190679" name="1a54c6c0-87d6-11f0-9d21-17cf89127657.jp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>2. OG links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Fassade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74531710" name="ce03a870-87d7-11f0-8dca-bbc7ab42956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81698044" name="ce03a870-87d7-11f0-8dca-bbc7ab42956d.jp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2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Adlibogenstrasse 29, 8155 Niederhasli</w:t>
          </w:r>
        </w:p>
        <w:p>
          <w:pPr>
            <w:spacing w:before="0" w:after="0"/>
          </w:pPr>
          <w:r>
            <w:t>469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media/document_image_rId18.jpeg" Type="http://schemas.openxmlformats.org/officeDocument/2006/relationships/image" Id="rId18"/>
    <Relationship Target="media/document_image_rId19.jpeg" Type="http://schemas.openxmlformats.org/officeDocument/2006/relationships/image" Id="rId19"/>
    <Relationship Target="media/document_image_rId20.jpeg" Type="http://schemas.openxmlformats.org/officeDocument/2006/relationships/image" Id="rId20"/>
    <Relationship Target="media/document_image_rId21.jpeg" Type="http://schemas.openxmlformats.org/officeDocument/2006/relationships/image" Id="rId21"/>
    <Relationship Target="footer.xml" Type="http://schemas.openxmlformats.org/officeDocument/2006/relationships/footer" Id="rId2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